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FB" w:rsidRDefault="00AC7590">
      <w:bookmarkStart w:id="0" w:name="_GoBack"/>
      <w:bookmarkEnd w:id="0"/>
      <w:r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70074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CA156C" w:rsidRDefault="00CA156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70074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CA156C" w:rsidRDefault="00CA156C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0074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CA156C" w:rsidRDefault="00CA156C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156C" w:rsidRDefault="00CA156C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0;width:559.75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" o:allowincell="f" filled="f" stroked="f">
                <v:textbox style="mso-fit-shape-to-text:t" inset="0,0,0,0">
                  <w:txbxContent>
                    <w:tbl>
                      <w:tblPr>
                        <w:tblStyle w:val="TableGrid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70074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CA156C" w:rsidRDefault="00CA156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70074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CA156C" w:rsidRDefault="00CA156C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0074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CA156C" w:rsidRDefault="00CA156C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CA156C" w:rsidRDefault="00CA156C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B20DFB" w:rsidRDefault="00CA156C">
      <w:pPr>
        <w:pStyle w:val="DateText"/>
      </w:pPr>
      <w:r>
        <w:t>11 September 2007</w:t>
      </w:r>
    </w:p>
    <w:p w:rsidR="00B20DFB" w:rsidRDefault="00CA156C">
      <w:pPr>
        <w:pStyle w:val="SenderAddress"/>
      </w:pPr>
      <w:r>
        <w:t>Alpheius Global Enterprises</w:t>
      </w:r>
      <w:r>
        <w:br/>
        <w:t>414 St Edmonds Road</w:t>
      </w:r>
      <w:r>
        <w:br/>
        <w:t>Melbourne VIC 3004</w:t>
      </w:r>
    </w:p>
    <w:p w:rsidR="00B20DFB" w:rsidRDefault="00282A9E">
      <w:pPr>
        <w:pStyle w:val="RecipientAddress"/>
      </w:pPr>
      <w:r>
        <w:fldChar w:fldCharType="begin"/>
      </w:r>
      <w:r w:rsidR="00CA156C">
        <w:instrText xml:space="preserve"> ADDRESSBLOCK \f "&lt;&lt;_FIRST0_&gt;&gt;&lt;&lt; _LAST0_&gt;&gt;&lt;&lt; _SUFFIX0_&gt;&gt;</w:instrText>
      </w:r>
    </w:p>
    <w:p w:rsidR="00B20DFB" w:rsidRDefault="00CA156C">
      <w:pPr>
        <w:pStyle w:val="RecipientAddress"/>
      </w:pPr>
      <w:r>
        <w:instrText>&lt;&lt;_COMPANY_</w:instrText>
      </w:r>
    </w:p>
    <w:p w:rsidR="00B20DFB" w:rsidRDefault="00CA156C">
      <w:pPr>
        <w:pStyle w:val="RecipientAddress"/>
      </w:pPr>
      <w:r>
        <w:instrText>&gt;&gt;&lt;&lt;_STREET1_</w:instrText>
      </w:r>
    </w:p>
    <w:p w:rsidR="00B20DFB" w:rsidRDefault="00CA156C">
      <w:pPr>
        <w:pStyle w:val="RecipientAddress"/>
      </w:pPr>
      <w:r>
        <w:instrText>&gt;&gt;&lt;&lt;_STREET2_</w:instrText>
      </w:r>
    </w:p>
    <w:p w:rsidR="00B20DFB" w:rsidRDefault="00CA156C">
      <w:pPr>
        <w:pStyle w:val="RecipientAddress"/>
      </w:pPr>
      <w:r>
        <w:instrText xml:space="preserve">&gt;&gt;&lt;&lt;_CITY_&gt;&gt;&lt;&lt;, _STATE_&gt;&gt;&lt;&lt; _POSTAL_&gt;&gt;" \l 1033 \c 0 \e "" </w:instrText>
      </w:r>
      <w:r w:rsidR="00282A9E">
        <w:fldChar w:fldCharType="separate"/>
      </w:r>
      <w:r w:rsidR="006C4D52">
        <w:rPr>
          <w:noProof/>
        </w:rPr>
        <w:t>«AddressBlock»</w:t>
      </w:r>
      <w:r w:rsidR="00282A9E">
        <w:fldChar w:fldCharType="end"/>
      </w:r>
    </w:p>
    <w:p w:rsidR="00FE564B" w:rsidRDefault="002E710C">
      <w:r>
        <w:fldChar w:fldCharType="begin"/>
      </w:r>
      <w:r>
        <w:instrText xml:space="preserve"> GREETINGLINE \f "&lt;&lt;_BEFORE_ Dear &gt;&gt;&lt;&lt;_FIRST0_&gt;&gt;&lt;&lt; _LAST0_&gt;&gt;&lt;&lt; _SUFFIX0_&gt;&gt;
&lt;&lt;_AFTER_ &gt;&gt;" \l 3081 \e "Dear Sir or Madam," </w:instrText>
      </w:r>
      <w:r>
        <w:fldChar w:fldCharType="separate"/>
      </w:r>
      <w:r w:rsidR="006C4D52">
        <w:rPr>
          <w:noProof/>
        </w:rPr>
        <w:t>«GreetingLine»</w:t>
      </w:r>
      <w:r>
        <w:rPr>
          <w:noProof/>
        </w:rPr>
        <w:fldChar w:fldCharType="end"/>
      </w:r>
    </w:p>
    <w:p w:rsidR="00CA156C" w:rsidRDefault="00CA156C">
      <w:r>
        <w:t xml:space="preserve">ACCOUNT NUMBER </w:t>
      </w:r>
      <w:r w:rsidR="002E710C">
        <w:fldChar w:fldCharType="begin"/>
      </w:r>
      <w:r w:rsidR="002E710C">
        <w:instrText xml:space="preserve"> MERGEFIELD Account_number </w:instrText>
      </w:r>
      <w:r w:rsidR="002E710C">
        <w:fldChar w:fldCharType="separate"/>
      </w:r>
      <w:r w:rsidR="006C4D52">
        <w:rPr>
          <w:noProof/>
        </w:rPr>
        <w:t>«Account_number»</w:t>
      </w:r>
      <w:r w:rsidR="002E710C">
        <w:rPr>
          <w:noProof/>
        </w:rPr>
        <w:fldChar w:fldCharType="end"/>
      </w:r>
    </w:p>
    <w:p w:rsidR="00B20DFB" w:rsidRDefault="00B20DFB"/>
    <w:p w:rsidR="00700744" w:rsidRPr="00CA156C" w:rsidRDefault="00700744">
      <w:r>
        <w:t>If you have any queries regarding your account, please contact me on 9663-0000.</w:t>
      </w:r>
    </w:p>
    <w:p w:rsidR="00B20DFB" w:rsidRDefault="00CA156C">
      <w:pPr>
        <w:pStyle w:val="Closing"/>
      </w:pPr>
      <w:r>
        <w:t xml:space="preserve">Yours </w:t>
      </w:r>
      <w:r w:rsidR="00FE564B">
        <w:t>faithfully</w:t>
      </w:r>
    </w:p>
    <w:p w:rsidR="00B20DFB" w:rsidRDefault="00CA156C">
      <w:pPr>
        <w:pStyle w:val="Signature"/>
      </w:pPr>
      <w:r>
        <w:t xml:space="preserve">TIM </w:t>
      </w:r>
      <w:r w:rsidR="00095947">
        <w:t>NGUYEN</w:t>
      </w:r>
    </w:p>
    <w:p w:rsidR="00CA156C" w:rsidRDefault="00CA156C">
      <w:pPr>
        <w:pStyle w:val="Signature"/>
      </w:pPr>
      <w:r>
        <w:t>Sales and Marketing Manager</w:t>
      </w:r>
    </w:p>
    <w:p w:rsidR="00B20DFB" w:rsidRDefault="00B20DFB">
      <w:pPr>
        <w:pStyle w:val="Signature"/>
      </w:pPr>
    </w:p>
    <w:p w:rsidR="00B20DFB" w:rsidRDefault="00B20DFB">
      <w:pPr>
        <w:pStyle w:val="Signature"/>
      </w:pPr>
    </w:p>
    <w:sectPr w:rsidR="00B20DFB" w:rsidSect="00B20DFB"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6C" w:rsidRDefault="00CA156C">
      <w:pPr>
        <w:spacing w:after="0" w:line="240" w:lineRule="auto"/>
      </w:pPr>
      <w:r>
        <w:separator/>
      </w:r>
    </w:p>
  </w:endnote>
  <w:endnote w:type="continuationSeparator" w:id="0">
    <w:p w:rsidR="00CA156C" w:rsidRDefault="00CA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6C" w:rsidRDefault="00AC7590">
    <w:pPr>
      <w:pStyle w:val="Footer"/>
    </w:pPr>
    <w:r>
      <w:rPr>
        <w:noProof/>
        <w:lang w:val="en-AU" w:eastAsia="en-AU" w:bidi="ar-SA"/>
      </w:rPr>
      <mc:AlternateContent>
        <mc:Choice Requires="wps">
          <w:drawing>
            <wp:anchor distT="0" distB="0" distL="114300" distR="114300" simplePos="0" relativeHeight="251671552" behindDoc="0" locked="0" layoutInCell="0" allowOverlap="1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8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56C" w:rsidRDefault="002E710C">
                          <w:pPr>
                            <w:pStyle w:val="GrayText"/>
                          </w:pPr>
                          <w:sdt>
                            <w:sdtPr>
                              <w:id w:val="23888244"/>
                              <w:placeholder>
                                <w:docPart w:val="35CF9812B52349078940E602140BDECF"/>
                              </w:placeholder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CA156C">
                                <w:rPr>
                                  <w:rStyle w:val="PlaceholderText"/>
                                </w:rPr>
                                <w:t>[Type the company name]</w:t>
                              </w:r>
                            </w:sdtContent>
                          </w:sdt>
                          <w:r w:rsidR="00CA156C"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15" o:spid="_x0000_s1027" style="position:absolute;margin-left:0;margin-top:0;width:41.85pt;height:9in;z-index:25167155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" o:allowincell="f" filled="f" stroked="f">
              <v:textbox style="layout-flow:vertical;mso-layout-flow-alt:bottom-to-top" inset=",,8.64pt,10.8pt">
                <w:txbxContent>
                  <w:p w:rsidR="00CA156C" w:rsidRDefault="002E710C">
                    <w:pPr>
                      <w:pStyle w:val="GrayText"/>
                    </w:pPr>
                    <w:sdt>
                      <w:sdtPr>
                        <w:id w:val="23888244"/>
                        <w:placeholder>
                          <w:docPart w:val="35CF9812B52349078940E602140BDECF"/>
                        </w:placeholder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CA156C">
                          <w:rPr>
                            <w:rStyle w:val="PlaceholderText"/>
                          </w:rPr>
                          <w:t>[Type the company name]</w:t>
                        </w:r>
                      </w:sdtContent>
                    </w:sdt>
                    <w:r w:rsidR="00CA156C"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en-AU" w:eastAsia="en-AU" w:bidi="ar-SA"/>
      </w:rPr>
      <mc:AlternateContent>
        <mc:Choice Requires="wps">
          <w:drawing>
            <wp:anchor distT="0" distB="0" distL="114300" distR="114300" simplePos="0" relativeHeight="251672576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7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16" o:spid="_x0000_s1026" style="position:absolute;margin-left:0;margin-top:0;width:562.05pt;height:743.45pt;z-index:25167257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J5rGIqcCAABY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lang w:val="en-AU" w:eastAsia="en-AU" w:bidi="ar-SA"/>
      </w:rPr>
      <mc:AlternateContent>
        <mc:Choice Requires="wps">
          <w:drawing>
            <wp:anchor distT="0" distB="0" distL="114300" distR="114300" simplePos="0" relativeHeight="251670528" behindDoc="0" locked="0" layoutInCell="0" allowOverlap="1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Oval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56C" w:rsidRDefault="002E710C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CA156C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" o:spid="_x0000_s1028" style="position:absolute;margin-left:0;margin-top:0;width:41pt;height:41pt;z-index:25167052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" o:allowincell="f" fillcolor="#d34817 [3204]" stroked="f">
              <v:textbox inset="0,0,0,0">
                <w:txbxContent>
                  <w:p w:rsidR="00CA156C" w:rsidRDefault="002E710C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CA156C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6C" w:rsidRDefault="00AC7590">
    <w:pPr>
      <w:rPr>
        <w:sz w:val="20"/>
      </w:rPr>
    </w:pPr>
    <w:r>
      <w:rPr>
        <w:noProof/>
        <w:sz w:val="10"/>
        <w:szCs w:val="10"/>
        <w:lang w:val="en-AU" w:eastAsia="en-AU" w:bidi="ar-SA"/>
      </w:rPr>
      <mc:AlternateContent>
        <mc:Choice Requires="wps">
          <w:drawing>
            <wp:anchor distT="0" distB="0" distL="114300" distR="114300" simplePos="0" relativeHeight="251676672" behindDoc="0" locked="0" layoutInCell="0" allowOverlap="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5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56C" w:rsidRDefault="002E710C">
                          <w:pPr>
                            <w:pStyle w:val="GrayText"/>
                          </w:pPr>
                          <w:sdt>
                            <w:sdtPr>
                              <w:id w:val="805254801"/>
                              <w:placeholder>
                                <w:docPart w:val="7F2EF2A6269E4A4997C9217A53E9E162"/>
                              </w:placeholder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CA156C">
                                <w:t>[Type the company name]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19" o:spid="_x0000_s1029" style="position:absolute;margin-left:-4.35pt;margin-top:0;width:46.85pt;height:9in;z-index:25167667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TQWOOcECAAC/BQAADgAAAAAAAAAAAAAAAAAuAgAAZHJzL2Uyb0RvYy54bWxQSwECLQAUAAYACAAA&#10;ACEA1DJprdwAAAAFAQAADwAAAAAAAAAAAAAAAAAbBQAAZHJzL2Rvd25yZXYueG1sUEsFBgAAAAAE&#10;AAQA8wAAACQGAAAAAA==&#10;" o:allowincell="f" filled="f" stroked="f">
              <v:textbox style="layout-flow:vertical;mso-layout-flow-alt:bottom-to-top" inset=",,8.64pt,10.8pt">
                <w:txbxContent>
                  <w:p w:rsidR="00CA156C" w:rsidRDefault="002E710C">
                    <w:pPr>
                      <w:pStyle w:val="GrayText"/>
                    </w:pPr>
                    <w:sdt>
                      <w:sdtPr>
                        <w:id w:val="805254801"/>
                        <w:placeholder>
                          <w:docPart w:val="7F2EF2A6269E4A4997C9217A53E9E162"/>
                        </w:placeholder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CA156C">
                          <w:t>[Type the company name]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lang w:val="en-AU" w:eastAsia="en-AU" w:bidi="ar-SA"/>
      </w:rPr>
      <mc:AlternateContent>
        <mc:Choice Requires="wps">
          <w:drawing>
            <wp:anchor distT="0" distB="0" distL="114300" distR="114300" simplePos="0" relativeHeight="25167564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4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18" o:spid="_x0000_s1026" style="position:absolute;margin-left:0;margin-top:0;width:562.05pt;height:743.45pt;z-index:25167564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Oy7XlKcCAABY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sz w:val="20"/>
        <w:lang w:val="en-AU" w:eastAsia="en-AU" w:bidi="ar-SA"/>
      </w:rPr>
      <mc:AlternateContent>
        <mc:Choice Requires="wps">
          <w:drawing>
            <wp:anchor distT="0" distB="0" distL="114300" distR="114300" simplePos="0" relativeHeight="251674624" behindDoc="0" locked="0" layoutInCell="0" allowOverlap="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2540" t="0" r="635" b="3175"/>
              <wp:wrapNone/>
              <wp:docPr id="3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56C" w:rsidRDefault="002E710C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CA156C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30" style="position:absolute;margin-left:-10.2pt;margin-top:0;width:41pt;height:41pt;z-index:25167462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I40pnjgIAACsFAAAOAAAAAAAAAAAAAAAAAC4CAABkcnMvZTJvRG9jLnhtbFBLAQItABQABgAI&#10;AAAAIQAD9wbc2AAAAAMBAAAPAAAAAAAAAAAAAAAAAOgEAABkcnMvZG93bnJldi54bWxQSwUGAAAA&#10;AAQABADzAAAA7QUAAAAA&#10;" o:allowincell="f" fillcolor="#d34817 [3204]" stroked="f">
              <v:textbox inset="0,0,0,0">
                <w:txbxContent>
                  <w:p w:rsidR="00CA156C" w:rsidRDefault="002E710C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CA156C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CA156C" w:rsidRDefault="00CA156C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6C" w:rsidRDefault="00AC7590">
    <w:pPr>
      <w:pStyle w:val="Footer"/>
    </w:pPr>
    <w:r>
      <w:rPr>
        <w:noProof/>
        <w:lang w:val="en-AU" w:eastAsia="en-AU" w:bidi="ar-SA"/>
      </w:rPr>
      <mc:AlternateContent>
        <mc:Choice Requires="wps">
          <w:drawing>
            <wp:anchor distT="0" distB="0" distL="114300" distR="114300" simplePos="0" relativeHeight="251668480" behindDoc="0" locked="0" layoutInCell="0" allowOverlap="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3810" t="0" r="8890" b="3175"/>
              <wp:wrapNone/>
              <wp:docPr id="2" name="Oval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56C" w:rsidRDefault="00CA156C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" o:spid="_x0000_s1031" style="position:absolute;margin-left:-10.2pt;margin-top:0;width:41pt;height:41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Crp6G48CAAArBQAADgAAAAAAAAAAAAAAAAAuAgAAZHJzL2Uyb0RvYy54bWxQSwECLQAUAAYA&#10;CAAAACEAA/cG3NgAAAADAQAADwAAAAAAAAAAAAAAAADpBAAAZHJzL2Rvd25yZXYueG1sUEsFBgAA&#10;AAAEAAQA8wAAAO4FAAAAAA==&#10;" o:allowincell="f" fillcolor="#d34817 [3204]" stroked="f">
              <v:textbox inset="0,0,0,0">
                <w:txbxContent>
                  <w:p w:rsidR="00CA156C" w:rsidRDefault="00CA156C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  <w:lang w:val="en-AU" w:eastAsia="en-AU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9" o:spid="_x0000_s1026" style="position:absolute;margin-left:0;margin-top:0;width:561.15pt;height:742.85pt;z-index:25166745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6C" w:rsidRDefault="00CA156C">
      <w:pPr>
        <w:spacing w:after="0" w:line="240" w:lineRule="auto"/>
      </w:pPr>
      <w:r>
        <w:separator/>
      </w:r>
    </w:p>
  </w:footnote>
  <w:footnote w:type="continuationSeparator" w:id="0">
    <w:p w:rsidR="00CA156C" w:rsidRDefault="00CA1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mailMerge>
    <w:mainDocumentType w:val="formLetters"/>
    <w:linkToQuery/>
    <w:dataType w:val="textFile"/>
    <w:connectString w:val=""/>
    <w:query w:val="SELECT * FROM C:\Course Files for Word 2010\W827 Data Source_3.docx"/>
    <w:dataSource r:id="rId2"/>
    <w:odso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Company"/>
        <w:mappedName w:val="Company"/>
        <w:column w:val="0"/>
        <w:lid w:val="en-AU"/>
      </w:fieldMapData>
      <w:fieldMapData>
        <w:type w:val="dbColumn"/>
        <w:name w:val="Address"/>
        <w:mappedName w:val="Address 1"/>
        <w:column w:val="1"/>
        <w:lid w:val="en-AU"/>
      </w:fieldMapData>
      <w:fieldMapData>
        <w:lid w:val="en-AU"/>
      </w:fieldMapData>
      <w:fieldMapData>
        <w:type w:val="dbColumn"/>
        <w:name w:val="City"/>
        <w:mappedName w:val="City"/>
        <w:column w:val="2"/>
        <w:lid w:val="en-AU"/>
      </w:fieldMapData>
      <w:fieldMapData>
        <w:type w:val="dbColumn"/>
        <w:name w:val="State"/>
        <w:mappedName w:val="State"/>
        <w:column w:val="3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drawingGridHorizontalSpacing w:val="110"/>
  <w:displayHorizontalDrawingGridEvery w:val="2"/>
  <w:characterSpacingControl w:val="doNotCompress"/>
  <w:hdrShapeDefaults>
    <o:shapedefaults v:ext="edit" spidmax="16407">
      <o:colormenu v:ext="edit" fillcolor="none [3204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4B"/>
    <w:rsid w:val="00095947"/>
    <w:rsid w:val="00282A9E"/>
    <w:rsid w:val="006C4D52"/>
    <w:rsid w:val="00700744"/>
    <w:rsid w:val="00782C83"/>
    <w:rsid w:val="00AC7590"/>
    <w:rsid w:val="00B20DFB"/>
    <w:rsid w:val="00CA156C"/>
    <w:rsid w:val="00E50905"/>
    <w:rsid w:val="00FE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07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DFB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B20DFB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20DFB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DFB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DFB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DFB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DFB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DFB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DFB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DFB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B20DFB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20D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DFB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B20DFB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B20DFB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B20DFB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B20DFB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B20DFB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B20DFB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B20DFB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B20DFB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B20DFB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B20DFB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D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DFB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B20DFB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B20DFB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20DFB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20DFB"/>
  </w:style>
  <w:style w:type="character" w:customStyle="1" w:styleId="DateChar">
    <w:name w:val="Date Char"/>
    <w:basedOn w:val="DefaultParagraphFont"/>
    <w:link w:val="Date"/>
    <w:uiPriority w:val="99"/>
    <w:semiHidden/>
    <w:rsid w:val="00B20DFB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B20DFB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B20D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DFB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B20DFB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DFB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DFB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DFB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DFB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DFB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DFB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DFB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DFB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B20DFB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B20DFB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B20DFB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DFB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B20DFB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B20DFB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B20DFB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B20DFB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B20DFB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B20DFB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B20DFB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B20DFB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B20DFB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B20DFB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0DFB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B20DFB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B20DFB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B20DFB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20DFB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B20DFB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B20DFB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B20DFB"/>
    <w:rPr>
      <w:rFonts w:cs="Times New Roman"/>
      <w:color w:val="000000" w:themeColor="text1"/>
      <w:szCs w:val="20"/>
      <w:lang w:eastAsia="ja-JP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DFB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B20DFB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20DFB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DFB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DFB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DFB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DFB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DFB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DFB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DFB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B20DFB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20D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DFB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B20DFB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B20DFB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B20DFB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B20DFB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B20DFB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B20DFB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B20DFB"/>
    <w:pPr>
      <w:spacing w:after="360"/>
      <w:contextualSpacing/>
    </w:pPr>
  </w:style>
  <w:style w:type="character" w:styleId="PlaceholderText">
    <w:name w:val="Placeholder Text"/>
    <w:basedOn w:val="DefaultParagraphFont"/>
    <w:uiPriority w:val="99"/>
    <w:unhideWhenUsed/>
    <w:qFormat/>
    <w:rsid w:val="00B20DFB"/>
    <w:rPr>
      <w:color w:val="808080"/>
    </w:rPr>
  </w:style>
  <w:style w:type="paragraph" w:styleId="Signature">
    <w:name w:val="Signature"/>
    <w:basedOn w:val="Normal"/>
    <w:link w:val="SignatureChar"/>
    <w:uiPriority w:val="8"/>
    <w:unhideWhenUsed/>
    <w:rsid w:val="00B20DFB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B20DFB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D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DFB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B20DFB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B20DFB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20DFB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20DFB"/>
  </w:style>
  <w:style w:type="character" w:customStyle="1" w:styleId="DateChar">
    <w:name w:val="Date Char"/>
    <w:basedOn w:val="DefaultParagraphFont"/>
    <w:link w:val="Date"/>
    <w:uiPriority w:val="99"/>
    <w:semiHidden/>
    <w:rsid w:val="00B20DFB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B20DFB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B20D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DFB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B20DFB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DFB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DFB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DFB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DFB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DFB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DFB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DFB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DFB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B20DFB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B20DFB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B20DFB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DFB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B20DFB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B20DFB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B20DFB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B20DFB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B20DFB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B20DFB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B20DFB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B20DFB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B20DFB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B20DFB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0DFB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B20DFB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B20DFB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B20DFB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20DFB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B20DFB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B20DFB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B20DFB"/>
    <w:rPr>
      <w:rFonts w:asciiTheme="majorHAnsi" w:hAnsiTheme="majorHAnsi"/>
      <w:color w:val="7F7F7F" w:themeColor="text1" w:themeTint="80"/>
      <w:sz w:val="20"/>
      <w:lang w:bidi="ar-SA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B20DFB"/>
    <w:rPr>
      <w:rFonts w:cs="Times New Roman"/>
      <w:color w:val="000000" w:themeColor="text1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Course%20Files%20for%20Word%202010\W827%20Data%20Source_3.docx" TargetMode="External"/><Relationship Id="rId1" Type="http://schemas.openxmlformats.org/officeDocument/2006/relationships/attachedTemplate" Target="file:///C:\Program%20Files\Microsoft%20Office\Templates\1033\Equit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5CF9812B52349078940E602140BD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51094-6A71-49BE-AE03-EB6B7407D9A5}"/>
      </w:docPartPr>
      <w:docPartBody>
        <w:p w:rsidR="00BE071C" w:rsidRDefault="00BE071C">
          <w:pPr>
            <w:pStyle w:val="35CF9812B52349078940E602140BDECF"/>
          </w:pPr>
          <w:r>
            <w:rPr>
              <w:rStyle w:val="PlaceholderText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E071C"/>
    <w:rsid w:val="00BE071C"/>
    <w:rsid w:val="00D1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1F7EBED7C140C7AF9A018B033626FB">
    <w:name w:val="9C1F7EBED7C140C7AF9A018B033626FB"/>
    <w:rsid w:val="00BE071C"/>
  </w:style>
  <w:style w:type="paragraph" w:customStyle="1" w:styleId="061801D3B0894F14B024716BB7CC3714">
    <w:name w:val="061801D3B0894F14B024716BB7CC3714"/>
    <w:rsid w:val="00BE071C"/>
  </w:style>
  <w:style w:type="paragraph" w:customStyle="1" w:styleId="D7AFE03A1DB74DD4866C3583BFAF3DBE">
    <w:name w:val="D7AFE03A1DB74DD4866C3583BFAF3DBE"/>
    <w:rsid w:val="00BE071C"/>
  </w:style>
  <w:style w:type="paragraph" w:customStyle="1" w:styleId="37FFD8756AA54D99A7C97CFCD8589FD6">
    <w:name w:val="37FFD8756AA54D99A7C97CFCD8589FD6"/>
    <w:rsid w:val="00BE071C"/>
  </w:style>
  <w:style w:type="paragraph" w:customStyle="1" w:styleId="55EEAFC659CF48B7AF5878339C085B16">
    <w:name w:val="55EEAFC659CF48B7AF5878339C085B16"/>
    <w:rsid w:val="00BE071C"/>
  </w:style>
  <w:style w:type="paragraph" w:customStyle="1" w:styleId="AD8BF6B7B27F45119A789A101EA7EC7E">
    <w:name w:val="AD8BF6B7B27F45119A789A101EA7EC7E"/>
    <w:rsid w:val="00BE071C"/>
  </w:style>
  <w:style w:type="paragraph" w:customStyle="1" w:styleId="24736432A66C4EA7BAA3A157FA3B39A4">
    <w:name w:val="24736432A66C4EA7BAA3A157FA3B39A4"/>
    <w:rsid w:val="00BE071C"/>
  </w:style>
  <w:style w:type="character" w:styleId="PlaceholderText">
    <w:name w:val="Placeholder Text"/>
    <w:basedOn w:val="DefaultParagraphFont"/>
    <w:uiPriority w:val="99"/>
    <w:semiHidden/>
    <w:rsid w:val="00BE071C"/>
    <w:rPr>
      <w:color w:val="808080"/>
    </w:rPr>
  </w:style>
  <w:style w:type="paragraph" w:customStyle="1" w:styleId="EB8E51F0D6E14D98AF115718BD26B843">
    <w:name w:val="EB8E51F0D6E14D98AF115718BD26B843"/>
    <w:rsid w:val="00BE071C"/>
  </w:style>
  <w:style w:type="paragraph" w:customStyle="1" w:styleId="FF3AF1CFFF574369AFBE3D19E9BFA36C">
    <w:name w:val="FF3AF1CFFF574369AFBE3D19E9BFA36C"/>
    <w:rsid w:val="00BE071C"/>
  </w:style>
  <w:style w:type="paragraph" w:customStyle="1" w:styleId="35CF9812B52349078940E602140BDECF">
    <w:name w:val="35CF9812B52349078940E602140BDECF"/>
    <w:rsid w:val="00BE071C"/>
  </w:style>
  <w:style w:type="paragraph" w:customStyle="1" w:styleId="7F2EF2A6269E4A4997C9217A53E9E162">
    <w:name w:val="7F2EF2A6269E4A4997C9217A53E9E162"/>
    <w:rsid w:val="00BE07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1D5A5684-0530-4757-A6BC-CE2B812016C4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EquityMergeLetter.Dotx</Template>
  <TotalTime>0</TotalTime>
  <Pages>1</Pages>
  <Words>80</Words>
  <Characters>521</Characters>
  <Application>Microsoft Office Word</Application>
  <DocSecurity>0</DocSecurity>
  <Lines>521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NatalieF</cp:lastModifiedBy>
  <cp:revision>2</cp:revision>
  <dcterms:created xsi:type="dcterms:W3CDTF">2010-08-23T02:06:00Z</dcterms:created>
  <dcterms:modified xsi:type="dcterms:W3CDTF">2010-08-23T02:06:00Z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